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93FDB" w14:textId="77777777" w:rsidR="00036627" w:rsidRPr="00576EE9" w:rsidRDefault="00036627" w:rsidP="00576EE9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576EE9">
        <w:rPr>
          <w:rFonts w:ascii="Verdana" w:hAnsi="Verdana"/>
          <w:color w:val="000000"/>
          <w:sz w:val="32"/>
          <w:lang w:val="ru-RU"/>
        </w:rPr>
        <w:t>Можно попросить Нину?</w:t>
      </w:r>
    </w:p>
    <w:p w14:paraId="1563BC8E" w14:textId="798C9871" w:rsidR="00036627" w:rsidRPr="00576EE9" w:rsidRDefault="004C1480" w:rsidP="00576EE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76EE9">
        <w:rPr>
          <w:rFonts w:ascii="Verdana" w:hAnsi="Verdana"/>
          <w:color w:val="000000"/>
          <w:sz w:val="24"/>
          <w:lang w:val="ru-RU"/>
        </w:rPr>
        <w:t>Кир Булычев</w:t>
      </w:r>
    </w:p>
    <w:p w14:paraId="21C10DDB" w14:textId="77777777" w:rsidR="004C1480" w:rsidRPr="00576EE9" w:rsidRDefault="004C1480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E45612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Можно попросить Нину?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я.</w:t>
      </w:r>
    </w:p>
    <w:p w14:paraId="36AC557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Это я, Нина.</w:t>
      </w:r>
    </w:p>
    <w:p w14:paraId="0C581A64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Да? Почему у тебя такой странный голос?</w:t>
      </w:r>
    </w:p>
    <w:p w14:paraId="2AF9257A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Странный голос?</w:t>
      </w:r>
    </w:p>
    <w:p w14:paraId="331F872C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 твой. Тонкий. Ты огорчена чем-нибудь?</w:t>
      </w:r>
    </w:p>
    <w:p w14:paraId="5B91724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 знаю.</w:t>
      </w:r>
    </w:p>
    <w:p w14:paraId="75D92E8E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Может быть, мне не стоило звонить?</w:t>
      </w:r>
    </w:p>
    <w:p w14:paraId="27DC02F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кто говорит?</w:t>
      </w:r>
    </w:p>
    <w:p w14:paraId="3E6A572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С каких пор ты перестала меня узнавать?</w:t>
      </w:r>
    </w:p>
    <w:p w14:paraId="109D7CE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Кого узнавать?</w:t>
      </w:r>
    </w:p>
    <w:p w14:paraId="04CE9E8A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Голос был моложе Нины лет на двадцать. А на самом деле Нинин голос лишь лет на пять моложе хозяйки. Если человека не знаешь, по голосу его возраст угадать трудно. Голоса часто старятся раньше владельцев. Или долго остаются молодыми.</w:t>
      </w:r>
    </w:p>
    <w:p w14:paraId="05A4D314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Ну ладно,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Послушай, я звоню тебе почти по делу.</w:t>
      </w:r>
    </w:p>
    <w:p w14:paraId="1F42498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Наверное, вы все-таки ошиблись номером,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настаивала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Я вас не знаю.</w:t>
      </w:r>
    </w:p>
    <w:p w14:paraId="4D0CBBA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Это я, Вадим, Вадик, Вадим Николаевич! Что с тобой?</w:t>
      </w:r>
    </w:p>
    <w:p w14:paraId="7C86F0A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Ну вот!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Нина вздохнула, будто ей жаль было прекращать разговор.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Я не знаю никакого Вадика и Вадима Николаевича.</w:t>
      </w:r>
    </w:p>
    <w:p w14:paraId="5FCBC08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Простите,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извинился я и повесил трубку.</w:t>
      </w:r>
    </w:p>
    <w:p w14:paraId="26A54D1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не сразу набрал номер снова. Конечно, я просто не туда попал. Мои пальцы не хотели звонить Нине. И набрали не тот номер. А почему они не хотели?</w:t>
      </w:r>
    </w:p>
    <w:p w14:paraId="2E8C1E1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отыскал на столе пачку кубинских сигарет. Крепких, как сигары. Их, наверное, делают из обрезков сигар. Какое у меня может быть дело к Нине? Или почти дело? Никакого. Просто хотелось узнать, дома ли она. А если ее нет дома, это ничего не меняет. Она может быть, например, у мамы. Или в театре, потому что она тысячу лет не была в театре.</w:t>
      </w:r>
    </w:p>
    <w:p w14:paraId="506C0A7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позвонил Нине.</w:t>
      </w:r>
    </w:p>
    <w:p w14:paraId="5BD9449A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Нина?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3929A09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 Вадим Николаевич,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ответила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Вы опять ошиблись. Вы какой номер набираете?</w:t>
      </w:r>
    </w:p>
    <w:p w14:paraId="0D026FC4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149—40—89.</w:t>
      </w:r>
    </w:p>
    <w:p w14:paraId="31865A7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у меня Арбат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один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тридцать два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пять три.</w:t>
      </w:r>
    </w:p>
    <w:p w14:paraId="0A48694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Конечно,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Арбат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это четыре?</w:t>
      </w:r>
    </w:p>
    <w:p w14:paraId="16FBCCE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Арбат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это Г.</w:t>
      </w:r>
    </w:p>
    <w:p w14:paraId="54F0299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Ничего общего,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пробормотал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Извините, Нина.</w:t>
      </w:r>
    </w:p>
    <w:p w14:paraId="1C782268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Пожалуйста,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сказала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Я все равно не занята.</w:t>
      </w:r>
    </w:p>
    <w:p w14:paraId="47CCAB2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Постараюсь к вам больше не попадать,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пообещал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Где-то заклинило. Вот и попадаю к вам. Очень плохо телефон работает.</w:t>
      </w:r>
    </w:p>
    <w:p w14:paraId="11CDBF1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Да,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согласилась Нина.</w:t>
      </w:r>
    </w:p>
    <w:p w14:paraId="1D27E43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повесил трубку.</w:t>
      </w:r>
    </w:p>
    <w:p w14:paraId="1E6AE12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Надо подождать. Или набрать сотню. Время. Что-то замкнется в перепутавшихся линиях на станции. И я дозвонюсь. «Двадцать два часа ровно»,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ответила женщина по телефону 100. Я вдруг подумал, что если ее голос записали давно, десять лет назад, то она набирает номер 100, когда ей скучно, когда она одна дома, и слушает свой голос, свой молодой голос. А может быть, она умерла. И тогда ее сын или человек, который ее любил, набирает сотню и слушает ее голос.</w:t>
      </w:r>
    </w:p>
    <w:p w14:paraId="054D7B54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позвонил Нине.</w:t>
      </w:r>
    </w:p>
    <w:p w14:paraId="0881024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Я вас слушаю,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отозвалась Нина молодым голосом.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Это опять вы, Вадим Николаевич?</w:t>
      </w:r>
    </w:p>
    <w:p w14:paraId="584169E8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Да,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Видно, наши телефоны соединились намертво. Вы только не сердитесь, не думайте, что я шучу. Я очень тщательно набирал номер, который мне нужен.</w:t>
      </w:r>
    </w:p>
    <w:p w14:paraId="6088DCBE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Конечно, конечно,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быстро согласилась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Я ни на минутку не подумала. А вы очень спешите, Вадим Николаевич?</w:t>
      </w:r>
    </w:p>
    <w:p w14:paraId="7D8961B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ответил я.</w:t>
      </w:r>
    </w:p>
    <w:p w14:paraId="1A7619D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У вас важное дело к Нине?</w:t>
      </w:r>
    </w:p>
    <w:p w14:paraId="3FC968A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 я просто хотел узнать, дома ли она.</w:t>
      </w:r>
    </w:p>
    <w:p w14:paraId="2CBFAC1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Соскучились?</w:t>
      </w:r>
    </w:p>
    <w:p w14:paraId="5039289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Как вам сказать...</w:t>
      </w:r>
    </w:p>
    <w:p w14:paraId="3BD74B4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Я понимаю, ревнуете,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предположила Нина.</w:t>
      </w:r>
    </w:p>
    <w:p w14:paraId="4D709B0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Вы смешной человек,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произнес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Сколько вам лет, Нина?</w:t>
      </w:r>
    </w:p>
    <w:p w14:paraId="73F7E4AE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Тринадцать. А вам?</w:t>
      </w:r>
    </w:p>
    <w:p w14:paraId="080CED9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Больше сорока. Между нами толстенная стена из кирпичей.</w:t>
      </w:r>
    </w:p>
    <w:p w14:paraId="730254A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И каждый кирпич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это месяц, правда?</w:t>
      </w:r>
    </w:p>
    <w:p w14:paraId="3B764C0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Даже один день может быть кирпичом.</w:t>
      </w:r>
    </w:p>
    <w:p w14:paraId="444EAB3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Да,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вздохнула Нина,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тогда это очень толстая стена. А о чем вы думаете сейчас?</w:t>
      </w:r>
    </w:p>
    <w:p w14:paraId="190A2EB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Трудно ответить. В данную минуту ни о чем. Я же разговариваю с вами.</w:t>
      </w:r>
    </w:p>
    <w:p w14:paraId="36AE4FD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если бы вам было тринадцать лет или даже пятнадцать, мы могли бы познакомиться,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сказала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Это было бы очень смешно. Я бы сказала: приезжайте завтра вечером к памятнику Пушкину. Я вас буду ждать в семь часов ровно. И мы бы друг друга не узнали. Вы где встречаетесь с Ниной?</w:t>
      </w:r>
    </w:p>
    <w:p w14:paraId="5839912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Как когда.</w:t>
      </w:r>
    </w:p>
    <w:p w14:paraId="338302F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И у Пушкина?</w:t>
      </w:r>
    </w:p>
    <w:p w14:paraId="4415066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 совсем. Мы как-то встречались у «России».</w:t>
      </w:r>
    </w:p>
    <w:p w14:paraId="75A4A83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Где?</w:t>
      </w:r>
    </w:p>
    <w:p w14:paraId="48D6224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У кинотеатра «Россия».</w:t>
      </w:r>
    </w:p>
    <w:p w14:paraId="59EE68B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 знаю.</w:t>
      </w:r>
    </w:p>
    <w:p w14:paraId="2A33392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Ну, на Пушкинской.</w:t>
      </w:r>
    </w:p>
    <w:p w14:paraId="0A24416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Все равно почему-то не знаю. Вы, наверное, шутите. Я хорошо знаю Пушкинскую площадь.</w:t>
      </w:r>
    </w:p>
    <w:p w14:paraId="2BED8A5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 важно,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я.</w:t>
      </w:r>
    </w:p>
    <w:p w14:paraId="52E0425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Почему?</w:t>
      </w:r>
    </w:p>
    <w:p w14:paraId="005D88D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Это давно было.</w:t>
      </w:r>
    </w:p>
    <w:p w14:paraId="1F57E21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Когда?</w:t>
      </w:r>
    </w:p>
    <w:p w14:paraId="098996D4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Девочке не хотелось вешать трубку. Почему-то она упорно продолжала разговор.</w:t>
      </w:r>
    </w:p>
    <w:p w14:paraId="7E6BF84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Вы одна дома?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0F210E58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Да. Мама в вечернюю смену. Она медсестра в госпитале. Она на ночь останется. Она могла бы прийти и сегодня, но забыла дома пропуск.</w:t>
      </w:r>
    </w:p>
    <w:p w14:paraId="0230095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Ага,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согласился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Ладно, ложись спать, девочка. Завтра в школу.</w:t>
      </w:r>
    </w:p>
    <w:p w14:paraId="07E2C0AC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Вы со мной заговорили как с ребенком.</w:t>
      </w:r>
    </w:p>
    <w:p w14:paraId="2106423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 что ты, я говорю с тобой как со взрослой.</w:t>
      </w:r>
    </w:p>
    <w:p w14:paraId="0826ACC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Спасибо. Только сами, если хотите, ложитесь спать с семи часов. До свидания. И больше не звоните своей Нине. А то опять ко мне попадете. И разбудите меня, маленькую девочку.</w:t>
      </w:r>
    </w:p>
    <w:p w14:paraId="4EC0495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повесил трубку. Потом включил телевизор и узнал о том, что луноход прошел за смену 337 метров. Луноход занимался делом, а я бездельничал. В последний раз я решил позвонить Нине уже часов в одиннадцать, целый час занимал себя пустяками и решил, что, если опять попаду на девочку, повешу трубку сразу.</w:t>
      </w:r>
    </w:p>
    <w:p w14:paraId="41C98EE4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Я так и знала, что вы еще раз позвоните,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сказала Нина, подойдя к телефону.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Только не вешайте трубку. Мне, честное слово, очень скучно. И читать нечего. И спать еще рано.</w:t>
      </w:r>
    </w:p>
    <w:p w14:paraId="6C7B968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Ладно,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согласился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Давайте разговаривать. А почему вы так поздно не спите?</w:t>
      </w:r>
    </w:p>
    <w:p w14:paraId="5C4B4AE8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Сейчас только восемь,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сказала Нина.</w:t>
      </w:r>
    </w:p>
    <w:p w14:paraId="4F857C3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У вас часы отстают,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отозвался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Уже двенадцатый час.</w:t>
      </w:r>
    </w:p>
    <w:p w14:paraId="4EFB7DA8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Нина засмеялась. Смех у нее был хороший, мягкий.</w:t>
      </w:r>
    </w:p>
    <w:p w14:paraId="211085E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Вам так хочется от меня отделаться, что просто ужас,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объяснила она.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Сейчас октябрь, и поэтому стемнело. И вам кажется, что уже ночь.</w:t>
      </w:r>
    </w:p>
    <w:p w14:paraId="11EDA9AA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Теперь ваша очередь шутить?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6592A1D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 я не шучу. У вас не только часы врут, но и календарь врет.</w:t>
      </w:r>
    </w:p>
    <w:p w14:paraId="4556BE9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Почему врет?</w:t>
      </w:r>
    </w:p>
    <w:p w14:paraId="2BD9B33E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вы сейчас мне скажете, что у вас вовсе не октябрь, а февраль.</w:t>
      </w:r>
    </w:p>
    <w:p w14:paraId="59BE20F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 декабрь,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ответил я. И почему-то, будто сам себе не поверил, посмотрел на газету, лежавшую рядом, на диване. «Двадцать третье декабря»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было написано под заголовком.</w:t>
      </w:r>
    </w:p>
    <w:p w14:paraId="6E02D26E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Мы помолчали немного, я надеялся, что она сейчас скажет «до свидания». Но она вдруг спросила:</w:t>
      </w:r>
    </w:p>
    <w:p w14:paraId="7D4FC31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вы ужинали?</w:t>
      </w:r>
    </w:p>
    <w:p w14:paraId="77FC306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 помню,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 искренне.</w:t>
      </w:r>
    </w:p>
    <w:p w14:paraId="20D8F02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Значит, не голодный.</w:t>
      </w:r>
    </w:p>
    <w:p w14:paraId="3D81C5D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 не голодный.</w:t>
      </w:r>
    </w:p>
    <w:p w14:paraId="368F690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я голодная.</w:t>
      </w:r>
    </w:p>
    <w:p w14:paraId="36BCF38E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что, дома есть нечего?</w:t>
      </w:r>
    </w:p>
    <w:p w14:paraId="09D8696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Нечего!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подтвердила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Хоть шаром покати. Смешно, да?</w:t>
      </w:r>
    </w:p>
    <w:p w14:paraId="4E504D9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Даже не знаю, как вам помочь,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И денег нет?</w:t>
      </w:r>
    </w:p>
    <w:p w14:paraId="79BD6408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Есть, но совсем немножко. И все уже закрыто. А потом, что купишь?</w:t>
      </w:r>
    </w:p>
    <w:p w14:paraId="71B3805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Да,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согласился я,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все закрыто. Хотите, я пошурую в холодильнике, посмотрю, что там есть?</w:t>
      </w:r>
    </w:p>
    <w:p w14:paraId="0E505A9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У вас есть холодильник?</w:t>
      </w:r>
    </w:p>
    <w:p w14:paraId="3BAEF3A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Старый,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ответил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«Север». Знаете такой?</w:t>
      </w:r>
    </w:p>
    <w:p w14:paraId="41C5D6A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призналась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А если найдете, что потом?</w:t>
      </w:r>
    </w:p>
    <w:p w14:paraId="5DC8E37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Потом? Я схвачу такси и подвезу вам. А вы спуститесь к подъезду и возьмете.</w:t>
      </w:r>
    </w:p>
    <w:p w14:paraId="7ECA3BEA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вы далеко живете? Я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на Сивцевом Вражке. Дом 15/25.</w:t>
      </w:r>
    </w:p>
    <w:p w14:paraId="2F69865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я на Мосфильмовской. У Ленинских гор. За университетом.</w:t>
      </w:r>
    </w:p>
    <w:p w14:paraId="7E541EC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Опять не знаю. Только это не важно. Вы хорошо придумали, и спасибо вам за это. А что у вас есть в холодильнике? Я просто так спрашиваю, не думайте.</w:t>
      </w:r>
    </w:p>
    <w:p w14:paraId="7C2CE02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Если бы я помнил,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пробормотал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Сейчас перенесу телефон на кухню, и мы с вами посмотрим.</w:t>
      </w:r>
    </w:p>
    <w:p w14:paraId="60A1072C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прошел на кухню, и провод тянулся за мной, как змея.</w:t>
      </w:r>
    </w:p>
    <w:p w14:paraId="1C9D015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Итак,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открываем холодильник.</w:t>
      </w:r>
    </w:p>
    <w:p w14:paraId="4E48749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вы можете телефон носить с собой? Никогда не слышала о таком.</w:t>
      </w:r>
    </w:p>
    <w:p w14:paraId="4CACA6F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Конечно, могу. А ваш телефон где стоит?</w:t>
      </w:r>
    </w:p>
    <w:p w14:paraId="168ECFE4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 коридоре. Он висит на стенке. И что у вас в холодильнике?</w:t>
      </w:r>
    </w:p>
    <w:p w14:paraId="7FCA161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Значит, так... что тут, в пакете? Это яйца, неинтересно.</w:t>
      </w:r>
    </w:p>
    <w:p w14:paraId="06BEA6BC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Яйца?</w:t>
      </w:r>
    </w:p>
    <w:p w14:paraId="5B0F3244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Ага. Куриные. Вот, хотите, принесу курицу? Нет, она французская, мороженая. Пока вы ее сварите, совсем проголодаетесь. И мама придет с работы. Лучше мы возьмем колбасы. Или нет, нашел марокканские сардины, шестьдесят копеек банка. И к ним есть полбанки майонеза. Вы слышите?</w:t>
      </w:r>
    </w:p>
    <w:p w14:paraId="71084ED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Да,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ответила Нина совсем тихо.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Зачем вы так шутите? Я сначала хотела засмеяться, а потом мне стало грустно.</w:t>
      </w:r>
    </w:p>
    <w:p w14:paraId="66C57CC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Это еще почему? В самом деле так проголодались?</w:t>
      </w:r>
    </w:p>
    <w:p w14:paraId="41509CB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 вы же знаете.</w:t>
      </w:r>
    </w:p>
    <w:p w14:paraId="4C98B15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Что я знаю?</w:t>
      </w:r>
    </w:p>
    <w:p w14:paraId="18D8D59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Знаете,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настаивала Нина. Потом помолчала и добавила: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Ну и пусть! Скажите, а у вас есть красная икра?</w:t>
      </w:r>
    </w:p>
    <w:p w14:paraId="5186BA0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признался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Зато есть филе палтуса.</w:t>
      </w:r>
    </w:p>
    <w:p w14:paraId="389C676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 надо, хватит,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сказала Нина твердо.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Давайте отвлечемся. Я же все поняла.</w:t>
      </w:r>
    </w:p>
    <w:p w14:paraId="6337BCB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Что поняла?</w:t>
      </w:r>
    </w:p>
    <w:p w14:paraId="6C4FEB08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Что вы тоже голодный. А что у вас из окна видно?</w:t>
      </w:r>
    </w:p>
    <w:p w14:paraId="50F88C5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Из окна? Дома, копировальная фабрика. Как раз сейчас, полдвенадцатого, смена кончается. И много девушек выходит из проходной. И еще виден «Мосфильм». И пожарная команда. И железная дорога. Вот по ней сейчас идет электричка.</w:t>
      </w:r>
    </w:p>
    <w:p w14:paraId="6A2CB7F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И вы все видите?</w:t>
      </w:r>
    </w:p>
    <w:p w14:paraId="5099D70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Электричка, правда, далеко идет. Видна только цепочка огоньков, окон!</w:t>
      </w:r>
    </w:p>
    <w:p w14:paraId="38DAAA5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Вот вы и врете!</w:t>
      </w:r>
    </w:p>
    <w:p w14:paraId="37C4B48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Нельзя так со старшими разговаривать,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отозвался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Я не могу врать. Я могу ошибаться. Так в чем же я ошибся?</w:t>
      </w:r>
    </w:p>
    <w:p w14:paraId="104F57D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Вы ошиблись в том, что видите электричку. Ее нельзя увидеть.</w:t>
      </w:r>
    </w:p>
    <w:p w14:paraId="4EEAC6E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Что же она, невидимая, что ли?</w:t>
      </w:r>
    </w:p>
    <w:p w14:paraId="1FDD4AE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 она видимая, только окна светиться не могут. Да вы вообще из окна не выглядывали.</w:t>
      </w:r>
    </w:p>
    <w:p w14:paraId="0790837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Почему? Я стою перед самым окном.</w:t>
      </w:r>
    </w:p>
    <w:p w14:paraId="4E0F975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у вас в кухне свет горит?</w:t>
      </w:r>
    </w:p>
    <w:p w14:paraId="472D9FCC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Конечно, а как же я в темноте в холодильник бы лазил. У меня в нем перегорела лампочка.</w:t>
      </w:r>
    </w:p>
    <w:p w14:paraId="3C5841F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Вот, видите, я вас уже в третий раз поймала.</w:t>
      </w:r>
    </w:p>
    <w:p w14:paraId="20E8111A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Нина, милая, объясни мне, на чем ты меня поймала.</w:t>
      </w:r>
    </w:p>
    <w:p w14:paraId="01E4E0E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Если вы смотрите в окно, то откинули затемнение. А если откинули затемнение, то потушили свет. Правильно?</w:t>
      </w:r>
    </w:p>
    <w:p w14:paraId="449491D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Неправильно. Зачем же мне затемнение? Война, что ли?</w:t>
      </w:r>
    </w:p>
    <w:p w14:paraId="12AC17D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Ой-ой-ой! Как же можно так завираться? А что же, мир, что ли?</w:t>
      </w:r>
    </w:p>
    <w:p w14:paraId="6F1A593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Ну, я понимаю, Вьетнам, Ближний Восток... Я не об этом.</w:t>
      </w:r>
    </w:p>
    <w:p w14:paraId="60DD2D8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И я не об этом... Постойте, а вы инвалид?</w:t>
      </w:r>
    </w:p>
    <w:p w14:paraId="2027936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 счастью, все у меня на месте.</w:t>
      </w:r>
    </w:p>
    <w:p w14:paraId="294E41E4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У вас бронь?</w:t>
      </w:r>
    </w:p>
    <w:p w14:paraId="3A42842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Какая бронь?</w:t>
      </w:r>
    </w:p>
    <w:p w14:paraId="24D461C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почему вы тогда не на фронте?</w:t>
      </w:r>
    </w:p>
    <w:p w14:paraId="02B6C238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Вот тут я в первый раз заподозрил неладное. Девочка меня вроде бы разыгрывала. Но делала это так обыкновенно и серьезно, что чуть было меня не испугала.</w:t>
      </w:r>
    </w:p>
    <w:p w14:paraId="38458C0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На каком я должен быть фронте, Нина?</w:t>
      </w:r>
    </w:p>
    <w:p w14:paraId="5F1AA0E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На самом обыкновенном. Где все. Где папа. На фронте с немцами. Я серьезно говорю, я не шучу. А то вы так странно разговариваете. Может быть, вы не врете о курице и яйцах?</w:t>
      </w:r>
    </w:p>
    <w:p w14:paraId="1B9C522E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 вру,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признался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И никакого фронта нет. Может быть, и в самом деле мне подъехать к вам?</w:t>
      </w:r>
    </w:p>
    <w:p w14:paraId="57097D6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Так я в самом деле не шучу!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почти крикнула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И вы перестаньте. Мне было сначала интересно и весело. А теперь стало как-то не так. Вы меня простите. Как будто вы не притворяетесь, а говорите правду.</w:t>
      </w:r>
    </w:p>
    <w:p w14:paraId="221C0E2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Честное слово, девочка, я говорю правду,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я.</w:t>
      </w:r>
    </w:p>
    <w:p w14:paraId="29583AE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Мне даже страшно стало. У нас печка почти не греет. Дров мало. И темно. Только коптилка. Сегодня электричества нет. И мне одной сидеть ой как не хочется. Я все теплые вещи на себя накутала.</w:t>
      </w:r>
    </w:p>
    <w:p w14:paraId="38D7602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И тут же она резко и как-то сердито повторила вопрос:</w:t>
      </w:r>
    </w:p>
    <w:p w14:paraId="39902AD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Вы почему не на фронте?</w:t>
      </w:r>
    </w:p>
    <w:p w14:paraId="6AC7FA7A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На каком я могу быть фронте? Какой может быть фронт в семьдесят втором году?!</w:t>
      </w:r>
    </w:p>
    <w:p w14:paraId="14E1170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Вы меня разыгрываете?</w:t>
      </w:r>
    </w:p>
    <w:p w14:paraId="1A3C3E6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Голос опять сменил тон, был он недоверчив, был он маленьким, три вершка от пола. И невероятная, забытая картинка возникла перед глазами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то, что было со мной, но много лет, тридцать или больше лет назад. Когда мне тоже было двенадцать лет. И в комнате стояла «буржуйка». И я сижу на диване, подобрав ноги. И горит свечка, или это была керосиновая лампа? И курица кажется нереальной, сказочной птицей, которую едят только в романах, хотя я тогда не думал о курице...</w:t>
      </w:r>
    </w:p>
    <w:p w14:paraId="1433DD3A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Вы почему замолчали?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спросила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Вы лучше говорите.</w:t>
      </w:r>
    </w:p>
    <w:p w14:paraId="24BAB6B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Нина,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какой сейчас год?</w:t>
      </w:r>
    </w:p>
    <w:p w14:paraId="29FF55C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Сорок второй,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ответила Нина.</w:t>
      </w:r>
    </w:p>
    <w:p w14:paraId="4389A27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И я уже складывал в голове ломтики несообразностей в ее словах. Она не знает кинотеатра «Россия». И номер телефона у нее только из шести цифр. И затемнение...</w:t>
      </w:r>
    </w:p>
    <w:p w14:paraId="122A381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Ты не ошибаешься?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78B5F50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стояла на своем Нина.</w:t>
      </w:r>
    </w:p>
    <w:p w14:paraId="7785523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Она верила в то, что говорила. Может, голос обманул меня? Может, ей не тринадцать лет? Может, она сорокалетняя женщина, заболела еще тогда, девочкой, и ей кажется, что она осталась там, где война?</w:t>
      </w:r>
    </w:p>
    <w:p w14:paraId="50AF4DC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Послушайте,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 спокойно,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не вешайте трубку. Сегодня двадцать третье декабря 1972 года. Война кончилась двадцать семь лет назад. Вы это знаете?</w:t>
      </w:r>
    </w:p>
    <w:p w14:paraId="7047069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сказала Нина.</w:t>
      </w:r>
    </w:p>
    <w:p w14:paraId="6FD46CA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Теперь знайте. Сейчас двенадцатый час... Ну как вам объяснить?</w:t>
      </w:r>
    </w:p>
    <w:p w14:paraId="435A0E1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Ладно,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сказала Нина покорно.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Я тоже знаю, что вы не привезете мне курицу. Мне надо было догадаться, что французских кур не бывает.</w:t>
      </w:r>
    </w:p>
    <w:p w14:paraId="70DAD80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Почему?</w:t>
      </w:r>
    </w:p>
    <w:p w14:paraId="169E585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Во Франции немцы.</w:t>
      </w:r>
    </w:p>
    <w:p w14:paraId="53AED1E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Во Франции давным-давно нет никаких немцев. Только если туристы. Но немецкие туристы бывают и у нас.</w:t>
      </w:r>
    </w:p>
    <w:p w14:paraId="74B7406A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Как так? Кто их пускает?</w:t>
      </w:r>
    </w:p>
    <w:p w14:paraId="352F16D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почему не пускать?</w:t>
      </w:r>
    </w:p>
    <w:p w14:paraId="6A8D464C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Вы не вздумайте сказать, что фрицы нас победят! Вы, наверное, просто вредитель или шпион?</w:t>
      </w:r>
    </w:p>
    <w:p w14:paraId="48CEB0E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Нет, я работаю в СЭВе, в Совете Экономической Взаимопомощи. Занимаюсь венграми.</w:t>
      </w:r>
    </w:p>
    <w:p w14:paraId="3C66030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Вот и опять врете! В Венгрии фашисты.</w:t>
      </w:r>
    </w:p>
    <w:p w14:paraId="308E433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Венгры давным-давно прогнали своих фашистов. Венгрия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социалистическая республика.</w:t>
      </w:r>
    </w:p>
    <w:p w14:paraId="5CB44BA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Ой, а я уж боялась, что вы и в самом деле вредитель. А вы все-таки все выдумываете. Нет, не возражайте. Вы лучше расскажите мне, как будет потом. Придумайте что хотите, только чтобы было хорошо. Пожалуйста. И извините меня, что я так с вами грубо разговаривала. Я просто не поняла.</w:t>
      </w:r>
    </w:p>
    <w:p w14:paraId="0BC6F68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И я не стал больше спорить. Как объяснить это? Я опять представил себе, как сижу в этом самом сорок втором году, как мне хочется узнать, когда наши возьмут Берлин и повесят Гитлера. И еще узнать, где я потерял хлебную карточку за октябрь. И сказал:</w:t>
      </w:r>
    </w:p>
    <w:p w14:paraId="6AEC36A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Мы победим фашистов 9 мая 1945 года.</w:t>
      </w:r>
    </w:p>
    <w:p w14:paraId="02F901C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 может быть! Очень долго ждать.</w:t>
      </w:r>
    </w:p>
    <w:p w14:paraId="25C50A6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Слушай, Нина, и не перебивай. Я знаю лучше. И Берлин мы возьмем второго мая. Даже будет такая медаль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«За взятие Берлина». А Гитлер покончит с собой. Он примет яд. И даст его Еве Браун. А потом эсэсовцы вынесут его тело во двор имперской канцелярии, и обольют бензином, и сожгут.</w:t>
      </w:r>
    </w:p>
    <w:p w14:paraId="132BE6B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рассказывал это не Нине. Я рассказывал это себе. И я послушно повторял факты, если Нина не верила или не понимала сразу, возвращался, когда она просила пояснить что-нибудь, и чуть было не потерял вновь ее доверия, когда сказал, что Сталин умрет. Но я потом вернул ее веру, поведав о Юрии Гагарине и о новом Арбате. И даже насмешил Нину, рассказав о том, что женщины будут носить брюки-клеш и совсем короткие юбки. И даже вспомнил, когда наши перейдут границу с Пруссией. Я потерял чувство реальности. Девочка Нина и мальчишка Вадик сидели передо мной на диване и слушали. Только они были голодные как черти. И дела у Вадика обстояли даже хуже, чем у Нины: хлебную карточку он потерял, и до конца месяца им с матерью придется жить на одну карточку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рабочую карточку, потому что Вадик посеял свою где-то во дворе, и только через пятнадцать лет он вдруг вспомнит, как это было, и будет снова расстраиваться, потому что карточку можно было найти даже через неделю; она, конечно, свалилась в подвал, когда он бросил на решетку пальто, собираясь погонять в футбол. И я сказал, уже потом, когда Нина устала слушать то, что полагала хорошей сказкой:</w:t>
      </w:r>
    </w:p>
    <w:p w14:paraId="163F8D5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Ты знаешь Петровку?</w:t>
      </w:r>
    </w:p>
    <w:p w14:paraId="1F1D4028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Знаю,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сказала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А ее не переименуют?</w:t>
      </w:r>
    </w:p>
    <w:p w14:paraId="40330F4E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Нет. Так вот...</w:t>
      </w:r>
    </w:p>
    <w:p w14:paraId="01DEF5D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рассказал, как войти во двор под арку и где в глубине двора есть подвал, закрытый решеткой. И если это октябрь сорок второго года, середина месяца, то в подвале, вернее всего, лежит хлебная карточка. Мы там, во дворе играли в футбол, и я эту карточку потерял.</w:t>
      </w:r>
    </w:p>
    <w:p w14:paraId="6189C5B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Какой ужас!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сказала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Я бы этого не пережила. Надо сейчас же ее отыскать. Сделайте это.</w:t>
      </w:r>
    </w:p>
    <w:p w14:paraId="7D7204E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Она тоже вошла во вкус игры, и где-то реальность ушла, и уже ни она, ни я не понимали, в каком году мы находимся,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мы были вне времени, ближе к ее сорок второму году.</w:t>
      </w:r>
    </w:p>
    <w:p w14:paraId="1A33B89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Я не могу найти карточку,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объяснил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Прошло много лет. Но если сможешь, зайди туда, подвал должен быть открыт. В крайнем случае скажешь, что карточку обронила ты.</w:t>
      </w:r>
    </w:p>
    <w:p w14:paraId="4D3E21A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И в этот момент нас разъединили.</w:t>
      </w:r>
    </w:p>
    <w:p w14:paraId="639DA32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Нины не было. Что-то затрещало в трубке, женский голос произнес:</w:t>
      </w:r>
    </w:p>
    <w:p w14:paraId="31885AA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Это 143—18—15? Вас вызывает Орджоникидзе.</w:t>
      </w:r>
    </w:p>
    <w:p w14:paraId="570A391E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Вы ошиблись номером,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ответил я.</w:t>
      </w:r>
    </w:p>
    <w:p w14:paraId="3E3E112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Извините,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женский голос равнодушно.</w:t>
      </w:r>
    </w:p>
    <w:p w14:paraId="6E26176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И были короткие гудки.</w:t>
      </w:r>
    </w:p>
    <w:p w14:paraId="465BE63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сразу же набрал снова Нинин номер. Мне нужно было извиниться. Нужно было посмеяться вместе с девочкой. Ведь получилась, в общем, чепуха...</w:t>
      </w:r>
    </w:p>
    <w:p w14:paraId="4E9C91B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Да,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голос Нины. Другой Нины.</w:t>
      </w:r>
    </w:p>
    <w:p w14:paraId="678E23D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Это вы?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5301E89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А, это ты, Вадим? Что, тебе не спится?</w:t>
      </w:r>
    </w:p>
    <w:p w14:paraId="0B43C704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Извини,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Мне другая Нина нужна.</w:t>
      </w:r>
    </w:p>
    <w:p w14:paraId="42368ABE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Что?</w:t>
      </w:r>
    </w:p>
    <w:p w14:paraId="41756DE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повесил трубку и снова набрал номер.</w:t>
      </w:r>
    </w:p>
    <w:p w14:paraId="5105BFFC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Ты с ума сошел?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спросила Нина.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Ты пил?</w:t>
      </w:r>
    </w:p>
    <w:p w14:paraId="64A2FF8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Извини,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 и снова бросил трубку.</w:t>
      </w:r>
    </w:p>
    <w:p w14:paraId="5C33090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Теперь звонить было бесполезно. Звонок из Орджоникидзе все вернул на свои места. А какой у нее настоящий телефон? Арбат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три, нет, Арбат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один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тридцать два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тринадцать... Нет, сорок...</w:t>
      </w:r>
    </w:p>
    <w:p w14:paraId="2CEF64C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Взрослая Нина позвонила мне сама.</w:t>
      </w:r>
    </w:p>
    <w:p w14:paraId="76FB234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Я весь вечер сидела дома,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сказала она.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Думала, ты позвонишь, объяснишь, почему ты вчера так вел себя. Но ты, видно, совсем сошел с ума.</w:t>
      </w:r>
    </w:p>
    <w:p w14:paraId="1B86337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Наверное,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согласился я. Мне не хотелось рассказывать ей о длинных разговорах с другой Ниной.</w:t>
      </w:r>
    </w:p>
    <w:p w14:paraId="067124B1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Какая еще другая Нина?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спросила она.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Это образ? Ты хочешь видеть меня иной?</w:t>
      </w:r>
    </w:p>
    <w:p w14:paraId="3D994037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Спокойной ночи, Ниночка,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Завтра все объясню.</w:t>
      </w:r>
    </w:p>
    <w:p w14:paraId="3B41546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...Самое интересное, что у этой странной истории был не менее странный конец. На следующий день утром я поехал к маме. И сказал, что разберу антресоли. Я три года обещал это сделать, а тут приехал сам. Я знаю, что мама ничего не выкидывает. Из того, что, как ей кажется, может пригодиться. Я копался часа полтора в старых журналах, учебниках, разрозненных томах приложений к «Ниве». Книги были не пыльными, но пахли старой, теплой пылью. Наконец я отыскал телефонную книгу за 1950 год. Книга распухла от вложенных в нее записок и заложенных бумажками страниц, углы которых были обтрепаны и замусолены. Книга была настолько знакома, что казалось странным, как я мог ее забыть,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если б не разговор с Ниной, так бы никогда и не вспомнил о ее существовании. И стало чуть стыдно, как перед честно отслужившим костюмом, который отдают старьевщику на верную смерть.</w:t>
      </w:r>
    </w:p>
    <w:p w14:paraId="544EAAE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Четыре первые цифры известны. Г-1—32... И еще я знал, что телефон, если никто из нас не притворялся, если надо мной не подшутили, стоял в переулке Сивцев Вражек, в доме 15/25. Никаких шансов найти телефон не было. Я уселся с книгой в коридоре, вытащив из ванной табуретку. Мама ничем не поняла, улыбнулась только, проходя мимо, и сказала:</w:t>
      </w:r>
    </w:p>
    <w:p w14:paraId="68FF83C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Ты всегда так. Начинаешь разбирать книги, зачитываешься через десять минут, и уборке конец.</w:t>
      </w:r>
    </w:p>
    <w:p w14:paraId="2D6F996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Она не заметила, что я читаю телефонную книгу.</w:t>
      </w:r>
    </w:p>
    <w:p w14:paraId="2D5BCC2C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нашел этот телефон. Двадцать лет назад он стоял в той же квартире, что и в сорок втором году. И записан был на Фролову К.Г.</w:t>
      </w:r>
    </w:p>
    <w:p w14:paraId="35B474B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Согласен, я занимался чепухой. Искал то, чего и быть не могло. Но вполне допускаю, что процентов десять вполне нормальных людей, окажись они на моем месте, сделали бы то же самое. И я поехал на Сивцев Вражек.</w:t>
      </w:r>
    </w:p>
    <w:p w14:paraId="66EEB4A5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Новые жильцы в квартире не знали, куда уехали Фроловы. Да и жили ли они здесь? Но мне повезло в домоуправлении. Старенькая бухгалтерша помнила Фроловых, с ее помощью я узнал все, что требовалось, через адресный стол.</w:t>
      </w:r>
    </w:p>
    <w:p w14:paraId="6E951D2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 xml:space="preserve">Уже стемнело. По новому району среди одинаковых панельных башен гуляла поземка. В стандартном двухэтажном магазине продавали французских кур в </w:t>
      </w:r>
      <w:r w:rsidRPr="00576EE9">
        <w:rPr>
          <w:rFonts w:ascii="Verdana" w:hAnsi="Verdana"/>
          <w:color w:val="000000"/>
          <w:sz w:val="20"/>
          <w:lang w:val="ru-RU"/>
        </w:rPr>
        <w:lastRenderedPageBreak/>
        <w:t>покрытых инеем прозрачных пакетах. У меня появился соблазн купить курицу и принести ее, как обещал, хоть и с тридцатилетним опозданием. Но я хорошо сделал, что не купил ее. В квартире никого не было. И по тому, как гулко разносился звонок, мне показалось, что здесь люди не живут. Уехали.</w:t>
      </w:r>
    </w:p>
    <w:p w14:paraId="698CE4C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хотел было уйти, но потом, раз уж забрался так далеко, позвонил в дверь рядом.</w:t>
      </w:r>
    </w:p>
    <w:p w14:paraId="5D32286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Скажите, Фролова Нина Сергеевна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ваша соседка?</w:t>
      </w:r>
    </w:p>
    <w:p w14:paraId="6845878E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Парень в майке, с дымящимся паяльником в руке, ответил равнодушно:</w:t>
      </w:r>
    </w:p>
    <w:p w14:paraId="4E6E47FF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Они уехали.</w:t>
      </w:r>
    </w:p>
    <w:p w14:paraId="77CCF3AD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Куда?</w:t>
      </w:r>
    </w:p>
    <w:p w14:paraId="0CAD1F3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Месяц как уехали на Север. До весны не вернутся. И Нина Сергеевна, и муж ее.</w:t>
      </w:r>
    </w:p>
    <w:p w14:paraId="68938C6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 извинился, начал спускаться по лестнице. И думал, что в Москве, вполне вероятно, живет не одна Нина Сергеевна Фролова 1930 года рождения.</w:t>
      </w:r>
    </w:p>
    <w:p w14:paraId="7F7EE658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И тут дверь сзади снова растворилась.</w:t>
      </w:r>
    </w:p>
    <w:p w14:paraId="4257B96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Погодите,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сказал тот же парень.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Мать что-то сказать хочет.</w:t>
      </w:r>
    </w:p>
    <w:p w14:paraId="3A6F7802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Мать его тут же появилась в дверях, запахивая халат.</w:t>
      </w:r>
    </w:p>
    <w:p w14:paraId="615BC04A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А вы кем ей будете?</w:t>
      </w:r>
    </w:p>
    <w:p w14:paraId="17ECAF60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Так просто,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ответил я.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Знакомый.</w:t>
      </w:r>
    </w:p>
    <w:p w14:paraId="6E10BD34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Не Вадим Николаевич?</w:t>
      </w:r>
    </w:p>
    <w:p w14:paraId="13377119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Вадим Николаевич.</w:t>
      </w:r>
    </w:p>
    <w:p w14:paraId="50FA93A3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—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Ну вот,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обрадовалась женщина,</w:t>
      </w:r>
      <w:r w:rsidRPr="00576EE9">
        <w:rPr>
          <w:rFonts w:ascii="Verdana" w:hAnsi="Verdana"/>
          <w:color w:val="000000"/>
          <w:sz w:val="20"/>
        </w:rPr>
        <w:t> </w:t>
      </w:r>
      <w:r w:rsidRPr="00576EE9">
        <w:rPr>
          <w:rFonts w:ascii="Verdana" w:hAnsi="Verdana"/>
          <w:color w:val="000000"/>
          <w:sz w:val="20"/>
          <w:lang w:val="ru-RU"/>
        </w:rPr>
        <w:t>— чуть было вас не упустила. Она бы мне никогда этого не простила. Нина так и сказала: не прощу. И записку на дверь приколола. Только записку, наверное, ребята сорвали. Месяц уже прошел. Она сказала, что вы в декабре придете. И даже сказала, что постарается вернуться, но далеко-то как...</w:t>
      </w:r>
    </w:p>
    <w:p w14:paraId="37FEBFF6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Женщина стояла в дверях, глядела на меня, словно ждала, что я сейчас открою какую-то тайну, расскажу ей о неудачной любви. Наверное, она и Нину пытала: кто он тебе? И Нина тоже сказала ей: «Просто знакомый».</w:t>
      </w:r>
    </w:p>
    <w:p w14:paraId="431721D9" w14:textId="733BAD00" w:rsidR="00036627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Женщина выдержала паузу, достала письмо из кармана халата.</w:t>
      </w:r>
    </w:p>
    <w:p w14:paraId="5368DBC0" w14:textId="77777777" w:rsidR="00D82F86" w:rsidRPr="00576EE9" w:rsidRDefault="00D82F86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97A67BB" w14:textId="77777777" w:rsidR="00036627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«Дорогой Вадим Николаевич!</w:t>
      </w:r>
    </w:p>
    <w:p w14:paraId="39FB8AEC" w14:textId="17EA7256" w:rsidR="00C2622C" w:rsidRPr="00576EE9" w:rsidRDefault="00036627" w:rsidP="00576EE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6EE9">
        <w:rPr>
          <w:rFonts w:ascii="Verdana" w:hAnsi="Verdana"/>
          <w:color w:val="000000"/>
          <w:sz w:val="20"/>
          <w:lang w:val="ru-RU"/>
        </w:rPr>
        <w:t>Я, конечно, знаю, что вы не придете. Да и как можно верить детским мечтам, которые и себе самой уже кажутся только мечтами. Но ведь хлебная карточка была в том самом подвале, о котором вы успели мне сказать...»</w:t>
      </w:r>
    </w:p>
    <w:sectPr w:rsidR="00C2622C" w:rsidRPr="00576EE9" w:rsidSect="00576E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91649" w14:textId="77777777" w:rsidR="007F58FB" w:rsidRDefault="007F58FB" w:rsidP="00576EE9">
      <w:pPr>
        <w:spacing w:after="0" w:line="240" w:lineRule="auto"/>
      </w:pPr>
      <w:r>
        <w:separator/>
      </w:r>
    </w:p>
  </w:endnote>
  <w:endnote w:type="continuationSeparator" w:id="0">
    <w:p w14:paraId="743AD11D" w14:textId="77777777" w:rsidR="007F58FB" w:rsidRDefault="007F58FB" w:rsidP="0057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254C9" w14:textId="77777777" w:rsidR="00576EE9" w:rsidRDefault="00576EE9" w:rsidP="001207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4D9BF07" w14:textId="77777777" w:rsidR="00576EE9" w:rsidRDefault="00576EE9" w:rsidP="00576E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EE81A" w14:textId="65D40B05" w:rsidR="00576EE9" w:rsidRPr="00D82F86" w:rsidRDefault="00576EE9" w:rsidP="00576EE9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82F86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76EE9">
      <w:rPr>
        <w:rStyle w:val="PageNumber"/>
        <w:rFonts w:ascii="Arial" w:hAnsi="Arial" w:cs="Arial"/>
        <w:color w:val="999999"/>
        <w:sz w:val="20"/>
      </w:rPr>
      <w:t>http</w:t>
    </w:r>
    <w:r w:rsidRPr="00D82F86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76EE9">
      <w:rPr>
        <w:rStyle w:val="PageNumber"/>
        <w:rFonts w:ascii="Arial" w:hAnsi="Arial" w:cs="Arial"/>
        <w:color w:val="999999"/>
        <w:sz w:val="20"/>
      </w:rPr>
      <w:t>artefact</w:t>
    </w:r>
    <w:r w:rsidRPr="00D82F86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76EE9">
      <w:rPr>
        <w:rStyle w:val="PageNumber"/>
        <w:rFonts w:ascii="Arial" w:hAnsi="Arial" w:cs="Arial"/>
        <w:color w:val="999999"/>
        <w:sz w:val="20"/>
      </w:rPr>
      <w:t>lib</w:t>
    </w:r>
    <w:r w:rsidRPr="00D82F86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76EE9">
      <w:rPr>
        <w:rStyle w:val="PageNumber"/>
        <w:rFonts w:ascii="Arial" w:hAnsi="Arial" w:cs="Arial"/>
        <w:color w:val="999999"/>
        <w:sz w:val="20"/>
      </w:rPr>
      <w:t>ru</w:t>
    </w:r>
    <w:r w:rsidRPr="00D82F86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D55A" w14:textId="77777777" w:rsidR="00576EE9" w:rsidRDefault="00576E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CD227" w14:textId="77777777" w:rsidR="007F58FB" w:rsidRDefault="007F58FB" w:rsidP="00576EE9">
      <w:pPr>
        <w:spacing w:after="0" w:line="240" w:lineRule="auto"/>
      </w:pPr>
      <w:r>
        <w:separator/>
      </w:r>
    </w:p>
  </w:footnote>
  <w:footnote w:type="continuationSeparator" w:id="0">
    <w:p w14:paraId="2410346B" w14:textId="77777777" w:rsidR="007F58FB" w:rsidRDefault="007F58FB" w:rsidP="00576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CFAB2" w14:textId="77777777" w:rsidR="00576EE9" w:rsidRDefault="00576E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D0AEF" w14:textId="63A3537D" w:rsidR="00576EE9" w:rsidRPr="00D82F86" w:rsidRDefault="00576EE9" w:rsidP="00576EE9">
    <w:pPr>
      <w:pStyle w:val="Header"/>
      <w:rPr>
        <w:rFonts w:ascii="Arial" w:hAnsi="Arial" w:cs="Arial"/>
        <w:color w:val="999999"/>
        <w:sz w:val="20"/>
        <w:lang w:val="ru-RU"/>
      </w:rPr>
    </w:pPr>
    <w:r w:rsidRPr="00D82F86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76EE9">
      <w:rPr>
        <w:rFonts w:ascii="Arial" w:hAnsi="Arial" w:cs="Arial"/>
        <w:color w:val="999999"/>
        <w:sz w:val="20"/>
      </w:rPr>
      <w:t>http</w:t>
    </w:r>
    <w:r w:rsidRPr="00D82F86">
      <w:rPr>
        <w:rFonts w:ascii="Arial" w:hAnsi="Arial" w:cs="Arial"/>
        <w:color w:val="999999"/>
        <w:sz w:val="20"/>
        <w:lang w:val="ru-RU"/>
      </w:rPr>
      <w:t>://</w:t>
    </w:r>
    <w:r w:rsidRPr="00576EE9">
      <w:rPr>
        <w:rFonts w:ascii="Arial" w:hAnsi="Arial" w:cs="Arial"/>
        <w:color w:val="999999"/>
        <w:sz w:val="20"/>
      </w:rPr>
      <w:t>artefact</w:t>
    </w:r>
    <w:r w:rsidRPr="00D82F86">
      <w:rPr>
        <w:rFonts w:ascii="Arial" w:hAnsi="Arial" w:cs="Arial"/>
        <w:color w:val="999999"/>
        <w:sz w:val="20"/>
        <w:lang w:val="ru-RU"/>
      </w:rPr>
      <w:t>.</w:t>
    </w:r>
    <w:r w:rsidRPr="00576EE9">
      <w:rPr>
        <w:rFonts w:ascii="Arial" w:hAnsi="Arial" w:cs="Arial"/>
        <w:color w:val="999999"/>
        <w:sz w:val="20"/>
      </w:rPr>
      <w:t>lib</w:t>
    </w:r>
    <w:r w:rsidRPr="00D82F86">
      <w:rPr>
        <w:rFonts w:ascii="Arial" w:hAnsi="Arial" w:cs="Arial"/>
        <w:color w:val="999999"/>
        <w:sz w:val="20"/>
        <w:lang w:val="ru-RU"/>
      </w:rPr>
      <w:t>.</w:t>
    </w:r>
    <w:r w:rsidRPr="00576EE9">
      <w:rPr>
        <w:rFonts w:ascii="Arial" w:hAnsi="Arial" w:cs="Arial"/>
        <w:color w:val="999999"/>
        <w:sz w:val="20"/>
      </w:rPr>
      <w:t>ru</w:t>
    </w:r>
    <w:r w:rsidRPr="00D82F86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7C34F" w14:textId="77777777" w:rsidR="00576EE9" w:rsidRDefault="00576E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36627"/>
    <w:rsid w:val="0006063C"/>
    <w:rsid w:val="0015074B"/>
    <w:rsid w:val="0029639D"/>
    <w:rsid w:val="00326F90"/>
    <w:rsid w:val="004C1480"/>
    <w:rsid w:val="00576EE9"/>
    <w:rsid w:val="007F58FB"/>
    <w:rsid w:val="00AA1D8D"/>
    <w:rsid w:val="00B47730"/>
    <w:rsid w:val="00C2622C"/>
    <w:rsid w:val="00CB0664"/>
    <w:rsid w:val="00D82F8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5B66820"/>
  <w14:defaultImageDpi w14:val="300"/>
  <w15:docId w15:val="{0CD45E38-85DD-42E2-8DCA-9FD3A437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576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3002</Words>
  <Characters>17113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20075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Можно попросить Нину?</dc:title>
  <dc:subject/>
  <dc:creator>Кир Булычев</dc:creator>
  <cp:keywords/>
  <dc:description/>
  <cp:lastModifiedBy>Andrey Piskunov</cp:lastModifiedBy>
  <cp:revision>7</cp:revision>
  <dcterms:created xsi:type="dcterms:W3CDTF">2013-12-23T23:15:00Z</dcterms:created>
  <dcterms:modified xsi:type="dcterms:W3CDTF">2025-08-10T06:03:00Z</dcterms:modified>
  <cp:category/>
</cp:coreProperties>
</file>